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1966A6-CCC9-4900-9D20-1523EF3753E7}"/>
</file>

<file path=customXml/itemProps3.xml><?xml version="1.0" encoding="utf-8"?>
<ds:datastoreItem xmlns:ds="http://schemas.openxmlformats.org/officeDocument/2006/customXml" ds:itemID="{F2823366-31C6-4480-8708-5AF093F3B4BD}"/>
</file>

<file path=customXml/itemProps4.xml><?xml version="1.0" encoding="utf-8"?>
<ds:datastoreItem xmlns:ds="http://schemas.openxmlformats.org/officeDocument/2006/customXml" ds:itemID="{6F54AA03-2146-4757-927E-486B460034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